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Badezimmer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61157871" name="c10d3090-b663-11f0-898d-d1207c2214a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28798280" name="c10d3090-b663-11f0-898d-d1207c2214a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29930437" name="c6efd7b0-b663-11f0-898d-d1207c2214a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3846283" name="c6efd7b0-b663-11f0-898d-d1207c2214ac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VM-17</w:t>
            </w:r>
          </w:p>
          <w:p>
            <w:pPr>
              <w:spacing w:before="0" w:after="0"/>
            </w:pPr>
            <w:r>
              <w:t>Asbestschnüre 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66324194" name="a6eaf510-b66a-11f0-898d-d1207c2214a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37012494" name="a6eaf510-b66a-11f0-898d-d1207c2214a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79510257" name="af50ebb0-b66a-11f0-898d-d1207c2214a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1776595" name="af50ebb0-b66a-11f0-898d-d1207c2214a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Pumpwerkstrasse 7, 9463 Oberriet</w:t>
          </w:r>
        </w:p>
        <w:p>
          <w:pPr>
            <w:spacing w:before="0" w:after="0"/>
          </w:pPr>
          <w:r>
            <w:t>557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